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Fassade / Dach </w:t>
            </w:r>
          </w:p>
          <w:p>
            <w:pPr>
              <w:spacing w:before="0" w:after="0" w:line="240" w:lineRule="auto"/>
            </w:pPr>
            <w:r>
              <w:t>OG- DG </w:t>
            </w:r>
          </w:p>
          <w:p>
            <w:pPr>
              <w:spacing w:before="0" w:after="0" w:line="240" w:lineRule="auto"/>
            </w:pPr>
            <w:r>
              <w:t>Wand / Dach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85955507" name="f1af6520-d020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3938009" name="f1af6520-d020-11f0-b75a-19b93bdc444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88909166" name="bf122bf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8590349" name="bf122bf0-d022-11f0-b75a-19b93bdc444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97114237" name="d33cd49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270576" name="d33cd490-d022-11f0-b75a-19b93bdc444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15848309" name="ec2441f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5566125" name="ec2441f0-d022-11f0-b75a-19b93bdc444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65479867" name="fca73f5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488558" name="fca73f50-d022-11f0-b75a-19b93bdc444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1469187" name="462a108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8312734" name="462a1080-d023-11f0-b75a-19b93bdc444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13691214" name="dda360b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3321674" name="dda360b0-d023-11f0-b75a-19b93bdc444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21237458" name="f0c01bc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0466596" name="f0c01bc0-d023-11f0-b75a-19b93bdc444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1762784" name="0408058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1080454" name="04080580-d024-11f0-b75a-19b93bdc444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Waschküche/ Garage / Wohnzimner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1472134" name="1363e80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4295244" name="1363e800-d024-11f0-b75a-19b93bdc444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gesamtes Haus </w:t>
            </w:r>
          </w:p>
          <w:p>
            <w:pPr>
              <w:spacing w:before="0" w:after="0" w:line="240" w:lineRule="auto"/>
            </w:pPr>
            <w:r>
              <w:t>UG - DG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62736562" name="af8ed96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9672914" name="af8ed960-d024-11f0-b75a-19b93bdc4440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>UG-OG </w:t>
            </w:r>
          </w:p>
          <w:p>
            <w:pPr>
              <w:spacing w:before="0" w:after="0" w:line="240" w:lineRule="auto"/>
            </w:pPr>
            <w:r>
              <w:t>Fensterkitt </w:t>
            </w:r>
          </w:p>
        </w:tc>
        <w:tc>
          <w:p>
            <w:pPr>
              <w:spacing w:before="0" w:after="0" w:line="240" w:lineRule="auto"/>
            </w:pPr>
            <w:r>
              <w:t>Fensterflügel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6551764" name="848febf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288552" name="848febf0-d024-11f0-b75a-19b93bdc4440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84546321" name="1552f15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6152414" name="1552f150-d025-11f0-b75a-19b93bdc4440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Putz / 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37458621" name="d449d06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0672935" name="d449d060-d025-11f0-b75a-19b93bdc444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